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020DC" w14:textId="10CF0AF4" w:rsidR="00154F7C" w:rsidRDefault="00237BFF">
      <w:pPr>
        <w:pStyle w:val="Title"/>
      </w:pPr>
      <w:r>
        <w:t>Assignment (Prompt Engineering)</w:t>
      </w:r>
    </w:p>
    <w:p w14:paraId="0CF97224" w14:textId="77777777" w:rsidR="00154F7C" w:rsidRDefault="00237BFF">
      <w:pPr>
        <w:pStyle w:val="Heading1"/>
      </w:pPr>
      <w:r>
        <w:t>1. Reusable Prompt Templates</w:t>
      </w:r>
    </w:p>
    <w:p w14:paraId="589C76DD" w14:textId="77777777" w:rsidR="00154F7C" w:rsidRDefault="00237BFF">
      <w:r>
        <w:t>A reusable prompt template is a structured instruction with placeholders (like {text} or {question}) that can be filled with different inputs. This makes it possible to use the same template for many tasks without rewriting the entire prompt.</w:t>
      </w:r>
    </w:p>
    <w:p w14:paraId="0588E770" w14:textId="77777777" w:rsidR="00154F7C" w:rsidRDefault="00237BFF">
      <w:pPr>
        <w:pStyle w:val="Heading2"/>
      </w:pPr>
      <w:r>
        <w:t>Template for Sentiment Analysis</w:t>
      </w:r>
    </w:p>
    <w:p w14:paraId="70235D6C" w14:textId="77777777" w:rsidR="00154F7C" w:rsidRDefault="00237BFF">
      <w:r>
        <w:t>Task: Perform sentiment analysis.</w:t>
      </w:r>
      <w:r>
        <w:br/>
        <w:t>Instruction: Classify the sentiment of the given text as Positive, Negative, or Neutral.</w:t>
      </w:r>
      <w:r>
        <w:br/>
      </w:r>
      <w:r>
        <w:br/>
        <w:t>Text: "{text}"</w:t>
      </w:r>
      <w:r>
        <w:br/>
        <w:t>Answer:</w:t>
      </w:r>
    </w:p>
    <w:p w14:paraId="17C3D8BF" w14:textId="77777777" w:rsidR="00154F7C" w:rsidRDefault="00237BFF">
      <w:pPr>
        <w:pStyle w:val="Heading2"/>
      </w:pPr>
      <w:r>
        <w:t>Template for FAQ Answering</w:t>
      </w:r>
    </w:p>
    <w:p w14:paraId="4F5EC910" w14:textId="77777777" w:rsidR="00154F7C" w:rsidRDefault="00237BFF">
      <w:r>
        <w:t>Task: Answer FAQs.</w:t>
      </w:r>
      <w:r>
        <w:br/>
        <w:t>Instruction: You are a helpful assistant. Use the given knowledge base to answer user queries clearly and concisely.</w:t>
      </w:r>
      <w:r>
        <w:br/>
      </w:r>
      <w:r>
        <w:br/>
        <w:t>Question: "{question}"</w:t>
      </w:r>
      <w:r>
        <w:br/>
        <w:t>Answer:</w:t>
      </w:r>
    </w:p>
    <w:p w14:paraId="02545511" w14:textId="77777777" w:rsidR="00154F7C" w:rsidRDefault="00237BFF">
      <w:pPr>
        <w:pStyle w:val="Heading1"/>
      </w:pPr>
      <w:r>
        <w:t>2. Sentiment Analysis Prompts (with examples)</w:t>
      </w:r>
    </w:p>
    <w:p w14:paraId="78501004" w14:textId="77777777" w:rsidR="00154F7C" w:rsidRDefault="00237BFF">
      <w:r>
        <w:t>Prompt Example 1:</w:t>
      </w:r>
    </w:p>
    <w:p w14:paraId="3283550E" w14:textId="77777777" w:rsidR="00154F7C" w:rsidRDefault="00237BFF">
      <w:r>
        <w:t>Classify the sentiment of this text:</w:t>
      </w:r>
      <w:r>
        <w:br/>
        <w:t>"The product was amazing, I really enjoyed using it."</w:t>
      </w:r>
    </w:p>
    <w:p w14:paraId="7362BE58" w14:textId="77777777" w:rsidR="00154F7C" w:rsidRDefault="00237BFF">
      <w:r>
        <w:t>Expected Output: Positive</w:t>
      </w:r>
      <w:r>
        <w:br/>
      </w:r>
    </w:p>
    <w:p w14:paraId="2E2D2204" w14:textId="77777777" w:rsidR="00154F7C" w:rsidRDefault="00237BFF">
      <w:r>
        <w:t>Prompt Example 2:</w:t>
      </w:r>
    </w:p>
    <w:p w14:paraId="147ECA99" w14:textId="77777777" w:rsidR="00154F7C" w:rsidRDefault="00237BFF">
      <w:r>
        <w:t>Classify the sentiment of this text:</w:t>
      </w:r>
      <w:r>
        <w:br/>
        <w:t>"I am disappointed with the service, it was terrible."</w:t>
      </w:r>
    </w:p>
    <w:p w14:paraId="5F2F0C92" w14:textId="77777777" w:rsidR="00154F7C" w:rsidRDefault="00237BFF">
      <w:r>
        <w:t>Expected Output: Negative</w:t>
      </w:r>
      <w:r>
        <w:br/>
      </w:r>
    </w:p>
    <w:p w14:paraId="2B0237B3" w14:textId="77777777" w:rsidR="00154F7C" w:rsidRDefault="00237BFF">
      <w:r>
        <w:t>Prompt Example 3:</w:t>
      </w:r>
    </w:p>
    <w:p w14:paraId="0F1F8EC5" w14:textId="77777777" w:rsidR="00154F7C" w:rsidRDefault="00237BFF">
      <w:r>
        <w:lastRenderedPageBreak/>
        <w:t>Classify the sentiment of this text:</w:t>
      </w:r>
      <w:r>
        <w:br/>
        <w:t>"The food was okay, not too good and not too bad."</w:t>
      </w:r>
    </w:p>
    <w:p w14:paraId="48B4CCA5" w14:textId="77777777" w:rsidR="00154F7C" w:rsidRDefault="00237BFF">
      <w:r>
        <w:t>Expected Output: Neutral</w:t>
      </w:r>
      <w:r>
        <w:br/>
      </w:r>
    </w:p>
    <w:p w14:paraId="5B1BAECE" w14:textId="3BB4AA72" w:rsidR="00154F7C" w:rsidRDefault="00237BFF">
      <w:pPr>
        <w:pStyle w:val="Heading1"/>
      </w:pPr>
      <w:r>
        <w:t>3. FAQ Answering Prompts</w:t>
      </w:r>
      <w:r w:rsidR="00D71341">
        <w:t xml:space="preserve"> (Banking Assistant FAQ)</w:t>
      </w:r>
    </w:p>
    <w:p w14:paraId="73C60028" w14:textId="77777777" w:rsidR="00D71341" w:rsidRPr="00D71341" w:rsidRDefault="00D71341" w:rsidP="00D71341"/>
    <w:p w14:paraId="7E11C0A4" w14:textId="0A185881" w:rsidR="00411A04" w:rsidRDefault="00411A04">
      <w:r>
        <w:t>You are a banking assistant. Answer the FAQ:</w:t>
      </w:r>
    </w:p>
    <w:p w14:paraId="43FCD854" w14:textId="595C57F1" w:rsidR="00154F7C" w:rsidRDefault="00237BFF">
      <w:r>
        <w:t>1</w:t>
      </w:r>
      <w:r w:rsidR="00411A04">
        <w:t xml:space="preserve">. </w:t>
      </w:r>
      <w:r>
        <w:t>"What is the minimum balance required for a savings account?"</w:t>
      </w:r>
    </w:p>
    <w:p w14:paraId="5603D7DF" w14:textId="70197C47" w:rsidR="00154F7C" w:rsidRDefault="00237BFF" w:rsidP="00411A04">
      <w:r>
        <w:t>Expected Output: The minimum balance required for a savings account is ₹5000.</w:t>
      </w:r>
      <w:r>
        <w:br/>
      </w:r>
    </w:p>
    <w:p w14:paraId="1FD32B61" w14:textId="56164839" w:rsidR="00154F7C" w:rsidRDefault="00237BFF">
      <w:r>
        <w:t>2</w:t>
      </w:r>
      <w:r w:rsidR="00D71341">
        <w:t xml:space="preserve">. </w:t>
      </w:r>
      <w:r>
        <w:t>"What are the current interest rates on fixed deposits?"</w:t>
      </w:r>
    </w:p>
    <w:p w14:paraId="0333F0D9" w14:textId="77777777" w:rsidR="00154F7C" w:rsidRDefault="00237BFF">
      <w:r>
        <w:t>Expected Output: The interest rates on fixed deposits range from 5.5% to 7% depending on the tenure.</w:t>
      </w:r>
      <w:r>
        <w:br/>
      </w:r>
    </w:p>
    <w:p w14:paraId="1CDBCFBB" w14:textId="7ED41E5B" w:rsidR="00154F7C" w:rsidRDefault="00237BFF">
      <w:r>
        <w:t>3</w:t>
      </w:r>
      <w:r w:rsidR="00D71341">
        <w:t xml:space="preserve">. </w:t>
      </w:r>
      <w:r>
        <w:t>"How can I apply for a new debit card?"</w:t>
      </w:r>
    </w:p>
    <w:p w14:paraId="37BCEE5C" w14:textId="2A9D9567" w:rsidR="00154F7C" w:rsidRDefault="00237BFF">
      <w:r>
        <w:t>Expected Output: You can apply for a new debit card online through net banking or by visiting your nearest branch.</w:t>
      </w:r>
    </w:p>
    <w:p w14:paraId="1A6AABA4" w14:textId="77777777" w:rsidR="00D71341" w:rsidRDefault="00D71341"/>
    <w:p w14:paraId="36317179" w14:textId="0EDAC171" w:rsidR="00154F7C" w:rsidRDefault="00237BFF">
      <w:r>
        <w:t>4</w:t>
      </w:r>
      <w:r w:rsidR="00D71341">
        <w:t xml:space="preserve">. </w:t>
      </w:r>
      <w:r>
        <w:t>"What is the process to reset my net banking password?"</w:t>
      </w:r>
    </w:p>
    <w:p w14:paraId="21DB06ED" w14:textId="77777777" w:rsidR="00154F7C" w:rsidRDefault="00237BFF">
      <w:r>
        <w:t>Expected Output: To reset your net banking password, click on "Forgot Password" on the login page and follow the instructions.</w:t>
      </w:r>
      <w:r>
        <w:br/>
      </w:r>
    </w:p>
    <w:p w14:paraId="67A0B9C7" w14:textId="38E96AC3" w:rsidR="00154F7C" w:rsidRDefault="00237BFF">
      <w:r>
        <w:t>5</w:t>
      </w:r>
      <w:r w:rsidR="00D71341">
        <w:t xml:space="preserve">. </w:t>
      </w:r>
      <w:r>
        <w:t>"How do I block my lost credit card?"</w:t>
      </w:r>
    </w:p>
    <w:p w14:paraId="7E14FCC2" w14:textId="77777777" w:rsidR="00D71341" w:rsidRDefault="00237BFF">
      <w:r>
        <w:t>Expected Output: You can block your lost credit card immediately through mobile banking, net banking, or by calling customer care.</w:t>
      </w:r>
      <w:r>
        <w:br/>
      </w:r>
    </w:p>
    <w:p w14:paraId="44446134" w14:textId="776D8600" w:rsidR="00154F7C" w:rsidRDefault="00237BFF">
      <w:r>
        <w:t>6</w:t>
      </w:r>
      <w:r w:rsidR="00D71341">
        <w:t xml:space="preserve">. </w:t>
      </w:r>
      <w:r>
        <w:t>"What are the bank’s working hours?"</w:t>
      </w:r>
    </w:p>
    <w:p w14:paraId="0E51E04F" w14:textId="77777777" w:rsidR="00154F7C" w:rsidRDefault="00237BFF">
      <w:r>
        <w:t>Expected Output: Our bank branches are open from 10:00 AM to 4:00 PM, Monday to Friday, and 10:00 AM to 2:00 PM on Saturdays.</w:t>
      </w:r>
      <w:r>
        <w:br/>
      </w:r>
    </w:p>
    <w:sectPr w:rsidR="00154F7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46277965">
    <w:abstractNumId w:val="8"/>
  </w:num>
  <w:num w:numId="2" w16cid:durableId="904022797">
    <w:abstractNumId w:val="6"/>
  </w:num>
  <w:num w:numId="3" w16cid:durableId="1590649831">
    <w:abstractNumId w:val="5"/>
  </w:num>
  <w:num w:numId="4" w16cid:durableId="1211766348">
    <w:abstractNumId w:val="4"/>
  </w:num>
  <w:num w:numId="5" w16cid:durableId="1115559502">
    <w:abstractNumId w:val="7"/>
  </w:num>
  <w:num w:numId="6" w16cid:durableId="2062095862">
    <w:abstractNumId w:val="3"/>
  </w:num>
  <w:num w:numId="7" w16cid:durableId="471945380">
    <w:abstractNumId w:val="2"/>
  </w:num>
  <w:num w:numId="8" w16cid:durableId="184566591">
    <w:abstractNumId w:val="1"/>
  </w:num>
  <w:num w:numId="9" w16cid:durableId="443959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54F7C"/>
    <w:rsid w:val="00237BFF"/>
    <w:rsid w:val="0029639D"/>
    <w:rsid w:val="00326F90"/>
    <w:rsid w:val="003534A2"/>
    <w:rsid w:val="003B7CDB"/>
    <w:rsid w:val="00411A04"/>
    <w:rsid w:val="007A4524"/>
    <w:rsid w:val="008311DD"/>
    <w:rsid w:val="00AA1D8D"/>
    <w:rsid w:val="00B47730"/>
    <w:rsid w:val="00CB0664"/>
    <w:rsid w:val="00D7134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F59918"/>
  <w14:defaultImageDpi w14:val="300"/>
  <w15:docId w15:val="{61059B0E-EEEE-40A5-92E6-69969183C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Piyush Singh</cp:lastModifiedBy>
  <cp:revision>10</cp:revision>
  <dcterms:created xsi:type="dcterms:W3CDTF">2025-09-29T09:06:00Z</dcterms:created>
  <dcterms:modified xsi:type="dcterms:W3CDTF">2025-09-29T09:12:00Z</dcterms:modified>
  <cp:category/>
</cp:coreProperties>
</file>